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E41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604398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NO.4</w:t>
      </w:r>
    </w:p>
    <w:p w14:paraId="39ABA07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</w:p>
    <w:p w14:paraId="28F59B22">
      <w:pPr>
        <w:pStyle w:val="249"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bCs/>
          <w:sz w:val="24"/>
          <w:szCs w:val="24"/>
        </w:rPr>
        <w:t>Perform the data clustering using clustering algorithm using R/Python</w:t>
      </w:r>
    </w:p>
    <w:p w14:paraId="4B303A69">
      <w:pPr>
        <w:pStyle w:val="24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a]Data clustering using the R:</w:t>
      </w:r>
    </w:p>
    <w:p w14:paraId="66B2ABEE">
      <w:pPr>
        <w:pStyle w:val="249"/>
        <w:rPr>
          <w:rFonts w:ascii="Times New Roman" w:hAnsi="Times New Roman"/>
        </w:rPr>
      </w:pPr>
      <w:r>
        <w:rPr>
          <w:rFonts w:ascii="Times New Roman" w:hAnsi="Times New Roman"/>
        </w:rPr>
        <w:t>Code:</w:t>
      </w:r>
    </w:p>
    <w:p w14:paraId="78ED0493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newiris &lt;- iris</w:t>
      </w:r>
    </w:p>
    <w:p w14:paraId="106BCD52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newiris$Species &lt;- NULL</w:t>
      </w:r>
    </w:p>
    <w:p w14:paraId="69634F49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(kc &lt;- kmeans(newiris, 3))</w:t>
      </w:r>
    </w:p>
    <w:p w14:paraId="1526B9D6">
      <w:pPr>
        <w:pStyle w:val="249"/>
        <w:rPr>
          <w:rFonts w:hint="default" w:ascii="Times New Roman" w:hAnsi="Times New Roman"/>
          <w:lang w:val="en-US"/>
        </w:rPr>
      </w:pPr>
      <w:r>
        <w:rPr>
          <w:rFonts w:hint="default" w:ascii="Times New Roman" w:hAnsi="Times New Roman"/>
          <w:lang w:val="en-US"/>
        </w:rPr>
        <w:tab/>
      </w:r>
    </w:p>
    <w:p w14:paraId="12C6BCAB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table(iris$Species, kc$cluster)</w:t>
      </w:r>
    </w:p>
    <w:p w14:paraId="2F7A163E">
      <w:pPr>
        <w:pStyle w:val="249"/>
        <w:ind w:left="1418"/>
        <w:rPr>
          <w:rFonts w:ascii="Times New Roman" w:hAnsi="Times New Roman"/>
        </w:rPr>
      </w:pPr>
    </w:p>
    <w:p w14:paraId="632F9ADE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plot(newiris[c("Sepal.Length", "Sepal.Width")], col = kc$cluster)</w:t>
      </w:r>
    </w:p>
    <w:p w14:paraId="233DD323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points(kc$centers[, c("Sepal.Length", "Sepal.Width")], col = 1:3, pch = 8, cex = 2)</w:t>
      </w:r>
    </w:p>
    <w:p w14:paraId="6AB44E98">
      <w:pPr>
        <w:pStyle w:val="249"/>
        <w:ind w:left="1418"/>
        <w:rPr>
          <w:rFonts w:ascii="Times New Roman" w:hAnsi="Times New Roman"/>
        </w:rPr>
      </w:pPr>
    </w:p>
    <w:p w14:paraId="44A9C8CE">
      <w:pPr>
        <w:pStyle w:val="249"/>
        <w:rPr>
          <w:rFonts w:ascii="Times New Roman" w:hAnsi="Times New Roman"/>
        </w:rPr>
      </w:pPr>
      <w:r>
        <w:rPr>
          <w:rFonts w:ascii="Times New Roman" w:hAnsi="Times New Roman"/>
        </w:rPr>
        <w:t>Output:</w:t>
      </w:r>
    </w:p>
    <w:p w14:paraId="0D5673E4">
      <w:pPr>
        <w:pStyle w:val="249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&gt; newiris &lt;- iris</w:t>
      </w:r>
    </w:p>
    <w:p w14:paraId="0F3A94ED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&gt; newiris$Species &lt;- NULL</w:t>
      </w:r>
    </w:p>
    <w:p w14:paraId="7BCD6835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&gt; (kc &lt;- kmeans(newiris, 3))</w:t>
      </w:r>
    </w:p>
    <w:p w14:paraId="2AFD5860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K-means clustering with 3 clusters of sizes 50, 62, 38</w:t>
      </w:r>
    </w:p>
    <w:p w14:paraId="685778A9">
      <w:pPr>
        <w:pStyle w:val="249"/>
        <w:rPr>
          <w:rFonts w:hint="default" w:ascii="Times New Roman" w:hAnsi="Times New Roman"/>
          <w:lang w:val="en-US"/>
        </w:rPr>
      </w:pPr>
      <w:r>
        <w:rPr>
          <w:rFonts w:hint="default" w:ascii="Times New Roman" w:hAnsi="Times New Roman"/>
          <w:lang w:val="en-US"/>
        </w:rPr>
        <w:tab/>
      </w:r>
    </w:p>
    <w:p w14:paraId="2AD07209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Cluster means:</w:t>
      </w:r>
    </w:p>
    <w:p w14:paraId="411675D6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Sepal.Length Sepal.Width Petal.Length Petal.Width</w:t>
      </w:r>
    </w:p>
    <w:p w14:paraId="03C7C7FF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1     5.006000    3.428000     1.462000    0.246000</w:t>
      </w:r>
    </w:p>
    <w:p w14:paraId="4CB01B12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2     5.901613    2.748387     4.393548    1.433871</w:t>
      </w:r>
    </w:p>
    <w:p w14:paraId="25AEE127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3     6.850000    3.073684     5.742105    2.071053</w:t>
      </w:r>
    </w:p>
    <w:p w14:paraId="1ECC2950">
      <w:pPr>
        <w:pStyle w:val="249"/>
        <w:ind w:left="1418"/>
        <w:rPr>
          <w:rFonts w:ascii="Times New Roman" w:hAnsi="Times New Roman"/>
        </w:rPr>
      </w:pPr>
    </w:p>
    <w:p w14:paraId="48381781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Clustering vector:</w:t>
      </w:r>
    </w:p>
    <w:p w14:paraId="1CECC35D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[1] 1 1 1 1 1 1 1 1 1 1 1 1 1 1 1 1 1 1 1 1 1 1 1 1 1 1 1 1 1 1 1 1 1 1 1 1 1</w:t>
      </w:r>
    </w:p>
    <w:p w14:paraId="258743BE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[38] 1 1 1 1 1 1 1 1 1 1 1 1 1 2 2 3 2 2 2 2 2 2 2 2 2 2 2 2 2 2 2 2 2 2 2 2 2</w:t>
      </w:r>
    </w:p>
    <w:p w14:paraId="19648251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[75] 2 2 2 3 2 2 2 2 2 2 2 2 2 2 2 2 2 2 2 2 2 2 2 2 2 2 3 2 3 3 3 3 2 3 3 3 3</w:t>
      </w:r>
    </w:p>
    <w:p w14:paraId="49AEF631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[112] 3 3 2 2 3 3 3 3 2 3 2 3 2 3 3 2 2 3 3 3 3 3 2 3 3 3 3 2 3 3 3 2 3 3 3 2 3</w:t>
      </w:r>
    </w:p>
    <w:p w14:paraId="7E9D2CCF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[149] 3 2</w:t>
      </w:r>
    </w:p>
    <w:p w14:paraId="0DAC96FE">
      <w:pPr>
        <w:pStyle w:val="249"/>
        <w:ind w:left="1418"/>
        <w:rPr>
          <w:rFonts w:ascii="Times New Roman" w:hAnsi="Times New Roman"/>
        </w:rPr>
      </w:pPr>
    </w:p>
    <w:p w14:paraId="409C5026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Within cluster sum of squares by cluster:</w:t>
      </w:r>
    </w:p>
    <w:p w14:paraId="78664CDB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[1] 15.15100 39.82097 23.87947</w:t>
      </w:r>
    </w:p>
    <w:p w14:paraId="395D6932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(between_SS / total_SS =  88.4 %)</w:t>
      </w:r>
    </w:p>
    <w:p w14:paraId="6BD3BFEE">
      <w:pPr>
        <w:pStyle w:val="249"/>
        <w:ind w:left="1418"/>
        <w:rPr>
          <w:rFonts w:ascii="Times New Roman" w:hAnsi="Times New Roman"/>
        </w:rPr>
      </w:pPr>
    </w:p>
    <w:p w14:paraId="34F7F11D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Available components:</w:t>
      </w:r>
    </w:p>
    <w:p w14:paraId="0280ACAB">
      <w:pPr>
        <w:pStyle w:val="249"/>
        <w:ind w:left="1418"/>
        <w:rPr>
          <w:rFonts w:ascii="Times New Roman" w:hAnsi="Times New Roman"/>
        </w:rPr>
      </w:pPr>
    </w:p>
    <w:p w14:paraId="48C2CEAA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[1] "cluster"      "centers"      "totss"        "withinss"     "tot.withinss"</w:t>
      </w:r>
    </w:p>
    <w:p w14:paraId="578ADFC8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[6] "betweenss"    "size"         "iter"         "ifault"      </w:t>
      </w:r>
    </w:p>
    <w:p w14:paraId="1352319E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&gt;</w:t>
      </w:r>
    </w:p>
    <w:p w14:paraId="722124A7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&gt; table(iris$Species, kc$cluster)</w:t>
      </w:r>
    </w:p>
    <w:p w14:paraId="0A028118">
      <w:pPr>
        <w:pStyle w:val="249"/>
        <w:ind w:left="141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14:paraId="1B455188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1  2  3</w:t>
      </w:r>
    </w:p>
    <w:p w14:paraId="744B1C6E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setosa     50  0  0</w:t>
      </w:r>
    </w:p>
    <w:p w14:paraId="63E5F4AD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versicolor  0 48  2</w:t>
      </w:r>
    </w:p>
    <w:p w14:paraId="4C88FDBE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virginica   0 14 36</w:t>
      </w:r>
    </w:p>
    <w:p w14:paraId="73D4E2A8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&gt;</w:t>
      </w:r>
    </w:p>
    <w:p w14:paraId="7589D8B0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&gt; plot(newiris[c("Sepal.Length", "Sepal.Width")], col = kc$cluster)</w:t>
      </w:r>
    </w:p>
    <w:p w14:paraId="3294E356">
      <w:pPr>
        <w:pStyle w:val="249"/>
        <w:ind w:firstLine="720" w:firstLineChars="0"/>
        <w:rPr>
          <w:rFonts w:ascii="Times New Roman" w:hAnsi="Times New Roman"/>
        </w:rPr>
      </w:pPr>
      <w:r>
        <w:rPr>
          <w:rFonts w:ascii="Times New Roman" w:hAnsi="Times New Roman"/>
        </w:rPr>
        <w:t>&gt; points(kc$centers[, c("Sepal.Length", "Sepal.Width")], col = 1:3, pch = 8, cex = 2)</w:t>
      </w:r>
    </w:p>
    <w:p w14:paraId="3949472A">
      <w:pPr>
        <w:pStyle w:val="249"/>
        <w:ind w:left="1418"/>
        <w:rPr>
          <w:rFonts w:ascii="Times New Roman" w:hAnsi="Times New Roman"/>
        </w:rPr>
      </w:pPr>
    </w:p>
    <w:p w14:paraId="73961497">
      <w:pPr>
        <w:pStyle w:val="249"/>
        <w:ind w:left="1418"/>
        <w:rPr>
          <w:rFonts w:ascii="Times New Roman" w:hAnsi="Times New Roman"/>
        </w:rPr>
      </w:pPr>
    </w:p>
    <w:p w14:paraId="06445EA9">
      <w:pPr>
        <w:pStyle w:val="249"/>
        <w:rPr>
          <w:rFonts w:ascii="Times New Roman" w:hAnsi="Times New Roman"/>
        </w:rPr>
      </w:pPr>
    </w:p>
    <w:p w14:paraId="5B1CF3A8">
      <w:pPr>
        <w:pStyle w:val="249"/>
        <w:ind w:left="1418"/>
        <w:rPr>
          <w:rFonts w:ascii="Times New Roman" w:hAnsi="Times New Roman"/>
        </w:rPr>
      </w:pPr>
    </w:p>
    <w:p w14:paraId="09FE62B1">
      <w:pPr>
        <w:pStyle w:val="249"/>
        <w:rPr>
          <w:rFonts w:ascii="Times New Roman" w:hAnsi="Times New Roman"/>
          <w:b/>
          <w:bCs/>
        </w:rPr>
      </w:pPr>
    </w:p>
    <w:p w14:paraId="4F794749">
      <w:pPr>
        <w:pStyle w:val="249"/>
        <w:rPr>
          <w:rFonts w:ascii="Times New Roman" w:hAnsi="Times New Roman"/>
          <w:b/>
          <w:bCs/>
        </w:rPr>
      </w:pPr>
    </w:p>
    <w:p w14:paraId="1F2B3BE4">
      <w:pPr>
        <w:pStyle w:val="249"/>
        <w:rPr>
          <w:rFonts w:ascii="Times New Roman" w:hAnsi="Times New Roman"/>
          <w:b/>
          <w:bCs/>
        </w:rPr>
      </w:pPr>
    </w:p>
    <w:p w14:paraId="143970D5">
      <w:pPr>
        <w:pStyle w:val="249"/>
        <w:rPr>
          <w:rFonts w:ascii="Times New Roman" w:hAnsi="Times New Roman"/>
          <w:b/>
          <w:bCs/>
        </w:rPr>
      </w:pPr>
    </w:p>
    <w:p w14:paraId="61476F3E">
      <w:pPr>
        <w:pStyle w:val="249"/>
        <w:rPr>
          <w:rFonts w:ascii="Times New Roman" w:hAnsi="Times New Roman"/>
          <w:b/>
          <w:bCs/>
        </w:rPr>
      </w:pPr>
    </w:p>
    <w:p w14:paraId="2258FCD2">
      <w:pPr>
        <w:pStyle w:val="249"/>
        <w:rPr>
          <w:rFonts w:ascii="Times New Roman" w:hAnsi="Times New Roman"/>
          <w:b/>
          <w:bCs/>
        </w:rPr>
      </w:pPr>
    </w:p>
    <w:p w14:paraId="2A51D1D3">
      <w:pPr>
        <w:pStyle w:val="249"/>
        <w:rPr>
          <w:rFonts w:ascii="Times New Roman" w:hAnsi="Times New Roman"/>
          <w:b/>
          <w:bCs/>
        </w:rPr>
      </w:pPr>
    </w:p>
    <w:p w14:paraId="1D86D34D">
      <w:pPr>
        <w:pStyle w:val="249"/>
        <w:rPr>
          <w:rFonts w:ascii="Times New Roman" w:hAnsi="Times New Roman"/>
          <w:b/>
          <w:bCs/>
        </w:rPr>
      </w:pPr>
    </w:p>
    <w:p w14:paraId="351E0610">
      <w:pPr>
        <w:pStyle w:val="24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Data plotting:</w:t>
      </w:r>
      <w:bookmarkStart w:id="0" w:name="_GoBack"/>
      <w:bookmarkEnd w:id="0"/>
    </w:p>
    <w:p w14:paraId="48151F2C">
      <w:pPr>
        <w:pStyle w:val="249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224155</wp:posOffset>
            </wp:positionH>
            <wp:positionV relativeFrom="paragraph">
              <wp:posOffset>574675</wp:posOffset>
            </wp:positionV>
            <wp:extent cx="5394960" cy="5585460"/>
            <wp:effectExtent l="9525" t="9525" r="20955" b="13335"/>
            <wp:wrapSquare wrapText="bothSides"/>
            <wp:docPr id="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/>
                  </pic:nvPicPr>
                  <pic:blipFill>
                    <a:blip r:embed="rId5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4960" cy="55854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1340931F">
      <w:pPr>
        <w:rPr>
          <w:rFonts w:hint="default"/>
        </w:rPr>
      </w:pP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42211A1"/>
    <w:rsid w:val="082F7D82"/>
    <w:rsid w:val="084A791A"/>
    <w:rsid w:val="0A714E10"/>
    <w:rsid w:val="0AEE49C5"/>
    <w:rsid w:val="156E2B63"/>
    <w:rsid w:val="23C3438A"/>
    <w:rsid w:val="29682AB9"/>
    <w:rsid w:val="2C622962"/>
    <w:rsid w:val="317E08EA"/>
    <w:rsid w:val="3D24686C"/>
    <w:rsid w:val="40A43FE1"/>
    <w:rsid w:val="40A5279C"/>
    <w:rsid w:val="42FB311A"/>
    <w:rsid w:val="439C65F2"/>
    <w:rsid w:val="43B822A5"/>
    <w:rsid w:val="4401219E"/>
    <w:rsid w:val="46D03755"/>
    <w:rsid w:val="4CCA55D1"/>
    <w:rsid w:val="526E1F1D"/>
    <w:rsid w:val="563B63C7"/>
    <w:rsid w:val="5C8F0A7C"/>
    <w:rsid w:val="5DA855E0"/>
    <w:rsid w:val="61817C85"/>
    <w:rsid w:val="64052BF6"/>
    <w:rsid w:val="679D467D"/>
    <w:rsid w:val="68083837"/>
    <w:rsid w:val="69AE3A7E"/>
    <w:rsid w:val="6F075E10"/>
    <w:rsid w:val="71E06E2B"/>
    <w:rsid w:val="7D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249">
    <w:name w:val="Standard"/>
    <w:uiPriority w:val="0"/>
    <w:pPr>
      <w:suppressAutoHyphens/>
      <w:autoSpaceDN w:val="0"/>
      <w:textAlignment w:val="baseline"/>
    </w:pPr>
    <w:rPr>
      <w:rFonts w:ascii="Liberation Serif" w:hAnsi="Liberation Serif" w:eastAsia="NSimSun" w:cs="Lucida Sans"/>
      <w:kern w:val="3"/>
      <w:sz w:val="24"/>
      <w:szCs w:val="24"/>
      <w:lang w:val="en-IN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2025-04-01T11:35:59Z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299EFD687A3C42A48ACE2D942E7C353B_11</vt:lpwstr>
  </property>
</Properties>
</file>